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1BF" w:rsidRPr="00BE2AE1" w:rsidRDefault="00BE2AE1" w:rsidP="00BE2AE1">
      <w:pPr>
        <w:pStyle w:val="Tytu"/>
        <w:tabs>
          <w:tab w:val="left" w:pos="851"/>
        </w:tabs>
        <w:spacing w:line="480" w:lineRule="auto"/>
        <w:jc w:val="center"/>
        <w:rPr>
          <w:rFonts w:cs="Times New Roman"/>
          <w:noProof/>
          <w:color w:val="0070C0"/>
          <w:sz w:val="40"/>
          <w:szCs w:val="40"/>
        </w:rPr>
      </w:pPr>
      <w:r w:rsidRPr="006E58A2">
        <w:rPr>
          <w:noProof/>
          <w:color w:val="0070C0"/>
          <w:sz w:val="56"/>
          <w:szCs w:val="40"/>
        </w:rPr>
        <w:t>Sześcian</w:t>
      </w:r>
    </w:p>
    <w:p w:rsidR="00E161BF" w:rsidRDefault="00BE2AE1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  <w:r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Sześcian to prostopadłościan, którego wszystkie krawędzie mają jednakową długość (jego ściany są kwadratami).</w:t>
      </w:r>
    </w:p>
    <w:p w:rsidR="00E161BF" w:rsidRDefault="00E161BF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E161BF" w:rsidRDefault="00B115A7" w:rsidP="00DD43C8">
      <w:pPr>
        <w:spacing w:line="360" w:lineRule="auto"/>
        <w:ind w:left="720"/>
        <w:rPr>
          <w:rFonts w:ascii="Times New Roman" w:hAnsi="Times New Roman" w:cs="Times New Roman"/>
          <w:noProof/>
          <w:sz w:val="32"/>
          <w:szCs w:val="32"/>
          <w:lang w:eastAsia="pl-PL"/>
        </w:rPr>
      </w:pPr>
      <w:r>
        <w:rPr>
          <w:rFonts w:ascii="Times New Roman" w:hAnsi="Times New Roman" w:cs="Times New Roman"/>
          <w:noProof/>
          <w:sz w:val="32"/>
          <w:szCs w:val="32"/>
          <w:lang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DDF1CFE" wp14:editId="53682360">
                <wp:simplePos x="0" y="0"/>
                <wp:positionH relativeFrom="column">
                  <wp:posOffset>1876425</wp:posOffset>
                </wp:positionH>
                <wp:positionV relativeFrom="paragraph">
                  <wp:posOffset>296545</wp:posOffset>
                </wp:positionV>
                <wp:extent cx="2166620" cy="2270760"/>
                <wp:effectExtent l="0" t="19050" r="43180" b="15240"/>
                <wp:wrapNone/>
                <wp:docPr id="67" name="Grupa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6620" cy="2270760"/>
                          <a:chOff x="0" y="0"/>
                          <a:chExt cx="2166828" cy="2271370"/>
                        </a:xfrm>
                      </wpg:grpSpPr>
                      <wps:wsp>
                        <wps:cNvPr id="47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0" y="17585"/>
                            <a:ext cx="2163505" cy="2253785"/>
                          </a:xfrm>
                          <a:prstGeom prst="cube">
                            <a:avLst>
                              <a:gd name="adj" fmla="val 27481"/>
                            </a:avLst>
                          </a:prstGeom>
                          <a:noFill/>
                          <a:ln w="19050">
                            <a:solidFill>
                              <a:srgbClr val="3366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Line 8"/>
                        <wps:cNvCnPr/>
                        <wps:spPr bwMode="auto">
                          <a:xfrm>
                            <a:off x="606669" y="17585"/>
                            <a:ext cx="0" cy="1632118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3366FF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9"/>
                        <wps:cNvCnPr/>
                        <wps:spPr bwMode="auto">
                          <a:xfrm flipV="1">
                            <a:off x="0" y="1644162"/>
                            <a:ext cx="603250" cy="61976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3366FF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10"/>
                        <wps:cNvCnPr/>
                        <wps:spPr bwMode="auto">
                          <a:xfrm flipH="1" flipV="1">
                            <a:off x="606669" y="1626577"/>
                            <a:ext cx="1560159" cy="40952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3366FF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Łącznik prostoliniowy 66"/>
                        <wps:cNvCnPr/>
                        <wps:spPr>
                          <a:xfrm>
                            <a:off x="2162907" y="0"/>
                            <a:ext cx="3175" cy="166814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a 67" o:spid="_x0000_s1026" style="position:absolute;margin-left:147.75pt;margin-top:23.35pt;width:170.6pt;height:178.8pt;z-index:251659264" coordsize="21668,227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"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AutoShape 7" o:spid="_x0000_s1027" type="#_x0000_t16" style="position:absolute;top:175;width:21635;height:225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5kdMQA&#10;AADbAAAADwAAAGRycy9kb3ducmV2LnhtbESPQWsCMRSE74L/ITyhN81aal1Wo4hiKYKHqtgeH5vn&#10;ZnHzsm5SXf+9EQo9DjPzDTOdt7YSV2p86VjBcJCAIM6dLrlQcNiv+ykIH5A1Vo5JwZ08zGfdzhQz&#10;7W78RdddKESEsM9QgQmhzqT0uSGLfuBq4uidXGMxRNkUUjd4i3BbydckeZcWS44LBmtaGsrPu1+r&#10;oA35llZV+vNt7CpdX474MdpclHrptYsJiEBt+A//tT+1grcxPL/EH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uZHTEAAAA2wAAAA8AAAAAAAAAAAAAAAAAmAIAAGRycy9k&#10;b3ducmV2LnhtbFBLBQYAAAAABAAEAPUAAACJAwAAAAA=&#10;" adj="5936" filled="f" strokecolor="#36f" strokeweight="1.5pt"/>
                <v:line id="Line 8" o:spid="_x0000_s1028" style="position:absolute;visibility:visible;mso-wrap-style:square" from="6066,175" to="6066,16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SOzc8IAAADbAAAADwAAAGRycy9kb3ducmV2LnhtbERPz2vCMBS+C/sfwhO8iE03xY3OKDKY&#10;CGMH6xx4ezRvbV3yUprYdv/9chA8fny/V5vBGtFR62vHCh6TFARx4XTNpYKv4/vsBYQPyBqNY1Lw&#10;Rx4264fRCjPtej5Ql4dSxBD2GSqoQmgyKX1RkUWfuIY4cj+utRgibEupW+xjuDXyKU2X0mLNsaHC&#10;ht4qKn7zq1Vgzp+L00V+bDFt5vR93k13z4aUmoyH7SuIQEO4i2/uvVawiGPjl/gD5P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SOzc8IAAADbAAAADwAAAAAAAAAAAAAA&#10;AAChAgAAZHJzL2Rvd25yZXYueG1sUEsFBgAAAAAEAAQA+QAAAJADAAAAAA==&#10;" strokecolor="#36f" strokeweight="1.5pt">
                  <v:stroke dashstyle="dash"/>
                </v:line>
                <v:line id="Line 9" o:spid="_x0000_s1029" style="position:absolute;flip:y;visibility:visible;mso-wrap-style:square" from="0,16441" to="6032,226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nInr8AAADbAAAADwAAAGRycy9kb3ducmV2LnhtbESPzQrCMBCE74LvEFbwpqki/lSjiKLo&#10;0Z8HWJq1rTab0kStPr0RBI/DzHzDzBa1KcSDKpdbVtDrRiCIE6tzThWcT5vOGITzyBoLy6TgRQ4W&#10;82ZjhrG2Tz7Q4+hTESDsYlSQeV/GUrokI4Oua0vi4F1sZdAHWaVSV/gMcFPIfhQNpcGcw0KGJa0y&#10;Sm7Hu1EwtOl6c9m/t8V1119to9KeRjRQqt2ql1MQnmr/D//aO61gMIHvl/AD5Pw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fvnInr8AAADbAAAADwAAAAAAAAAAAAAAAACh&#10;AgAAZHJzL2Rvd25yZXYueG1sUEsFBgAAAAAEAAQA+QAAAI0DAAAAAA==&#10;" strokecolor="#36f" strokeweight="1.5pt">
                  <v:stroke dashstyle="dash"/>
                </v:line>
                <v:line id="Line 10" o:spid="_x0000_s1030" style="position:absolute;flip:x y;visibility:visible;mso-wrap-style:square" from="6066,16265" to="21668,166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1jTrwAAADbAAAADwAAAGRycy9kb3ducmV2LnhtbERPSwrCMBDdC94hjOBOUwVFqlGKICq4&#10;8QNux2Zsis2kNFHr7c1CcPl4/8WqtZV4UeNLxwpGwwQEce50yYWCy3kzmIHwAVlj5ZgUfMjDatnt&#10;LDDV7s1Hep1CIWII+xQVmBDqVEqfG7Loh64mjtzdNRZDhE0hdYPvGG4rOU6SqbRYcmwwWNPaUP44&#10;Pa2CfWZmR309lJuHuck2m1K2vTyV6vfabA4iUBv+4p97pxVM4vr4Jf4AufwC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AQ1jTrwAAADbAAAADwAAAAAAAAAAAAAAAAChAgAA&#10;ZHJzL2Rvd25yZXYueG1sUEsFBgAAAAAEAAQA+QAAAIoDAAAAAA==&#10;" strokecolor="#36f" strokeweight="1.5pt">
                  <v:stroke dashstyle="dash"/>
                </v:line>
                <v:line id="Łącznik prostoliniowy 66" o:spid="_x0000_s1031" style="position:absolute;visibility:visible;mso-wrap-style:square" from="21629,0" to="21660,16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yUSqsMAAADbAAAADwAAAGRycy9kb3ducmV2LnhtbESPQWsCMRSE7wX/Q3hCbzWryKKrUaog&#10;CKWIVvD6TJ67azcvyybV9N83gtDjMDPfMPNltI24UedrxwqGgwwEsXam5lLB8WvzNgHhA7LBxjEp&#10;+CUPy0XvZY6FcXfe0+0QSpEg7AtUUIXQFlJ6XZFFP3AtcfIurrMYkuxKaTq8J7ht5CjLcmmx5rRQ&#10;YUvrivT34ccqOF2n512stRnzef8x3vr4qVcrpV778X0GIlAM/+Fne2sU5Dk8vqQfIB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lEqrDAAAA2wAAAA8AAAAAAAAAAAAA&#10;AAAAoQIAAGRycy9kb3ducmV2LnhtbFBLBQYAAAAABAAEAPkAAACRAwAAAAA=&#10;" strokecolor="red" strokeweight="2.25pt"/>
              </v:group>
            </w:pict>
          </mc:Fallback>
        </mc:AlternateContent>
      </w:r>
      <w:r w:rsidR="00E161BF">
        <w:rPr>
          <w:rFonts w:ascii="Times New Roman" w:hAnsi="Times New Roman" w:cs="Times New Roman"/>
          <w:noProof/>
          <w:sz w:val="32"/>
          <w:szCs w:val="32"/>
          <w:lang w:eastAsia="pl-PL"/>
        </w:rPr>
        <w:br/>
      </w:r>
    </w:p>
    <w:p w:rsidR="00780310" w:rsidRDefault="00780310" w:rsidP="00721099">
      <w:pPr>
        <w:spacing w:line="360" w:lineRule="auto"/>
        <w:rPr>
          <w:rFonts w:ascii="Cambria" w:hAnsi="Cambria" w:cs="Cambria"/>
          <w:color w:val="215868"/>
          <w:kern w:val="28"/>
          <w:sz w:val="36"/>
          <w:szCs w:val="36"/>
          <w:lang w:eastAsia="pl-PL"/>
        </w:rPr>
      </w:pPr>
      <w:r>
        <w:rPr>
          <w:rFonts w:ascii="Cambria" w:hAnsi="Cambria" w:cs="Cambria"/>
          <w:noProof/>
          <w:color w:val="215868"/>
          <w:kern w:val="28"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394D62" wp14:editId="0F5AA67C">
                <wp:simplePos x="0" y="0"/>
                <wp:positionH relativeFrom="column">
                  <wp:posOffset>4039235</wp:posOffset>
                </wp:positionH>
                <wp:positionV relativeFrom="paragraph">
                  <wp:posOffset>120650</wp:posOffset>
                </wp:positionV>
                <wp:extent cx="395605" cy="439420"/>
                <wp:effectExtent l="0" t="0" r="0" b="0"/>
                <wp:wrapNone/>
                <wp:docPr id="68" name="Pole tekstow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605" cy="439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15A7" w:rsidRPr="00B115A7" w:rsidRDefault="00B115A7">
                            <w:pPr>
                              <w:rPr>
                                <w:sz w:val="48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0" w:name="_GoBack"/>
                            <w:r w:rsidRPr="00B115A7">
                              <w:rPr>
                                <w:sz w:val="48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a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68" o:spid="_x0000_s1026" type="#_x0000_t202" style="position:absolute;margin-left:318.05pt;margin-top:9.5pt;width:31.15pt;height:34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" filled="f" stroked="f" strokeweight=".5pt">
                <v:textbox>
                  <w:txbxContent>
                    <w:p w:rsidR="00B115A7" w:rsidRPr="00B115A7" w:rsidRDefault="00B115A7">
                      <w:pPr>
                        <w:rPr>
                          <w:sz w:val="48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bookmarkStart w:id="1" w:name="_GoBack"/>
                      <w:r w:rsidRPr="00B115A7">
                        <w:rPr>
                          <w:sz w:val="48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a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E161BF" w:rsidRPr="007A6848" w:rsidRDefault="00780310" w:rsidP="00721099">
      <w:pPr>
        <w:spacing w:line="360" w:lineRule="auto"/>
        <w:rPr>
          <w:rFonts w:ascii="Cambria" w:hAnsi="Cambria" w:cs="Cambria"/>
          <w:color w:val="215868"/>
          <w:kern w:val="28"/>
          <w:sz w:val="36"/>
          <w:szCs w:val="36"/>
          <w:lang w:eastAsia="pl-PL"/>
        </w:rPr>
      </w:pPr>
      <w:r>
        <w:rPr>
          <w:rFonts w:ascii="Cambria" w:hAnsi="Cambria" w:cs="Cambria"/>
          <w:noProof/>
          <w:color w:val="215868"/>
          <w:kern w:val="28"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F0AA11" wp14:editId="2BB8F870">
                <wp:simplePos x="0" y="0"/>
                <wp:positionH relativeFrom="column">
                  <wp:posOffset>3644900</wp:posOffset>
                </wp:positionH>
                <wp:positionV relativeFrom="paragraph">
                  <wp:posOffset>802005</wp:posOffset>
                </wp:positionV>
                <wp:extent cx="395605" cy="439420"/>
                <wp:effectExtent l="0" t="0" r="0" b="0"/>
                <wp:wrapNone/>
                <wp:docPr id="69" name="Pole tekstow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605" cy="439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15A7" w:rsidRPr="00B115A7" w:rsidRDefault="00B115A7" w:rsidP="00B115A7">
                            <w:pPr>
                              <w:rPr>
                                <w:sz w:val="48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B115A7">
                              <w:rPr>
                                <w:sz w:val="48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69" o:spid="_x0000_s1027" type="#_x0000_t202" style="position:absolute;margin-left:287pt;margin-top:63.15pt;width:31.15pt;height:34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" filled="f" stroked="f" strokeweight=".5pt">
                <v:textbox>
                  <w:txbxContent>
                    <w:p w:rsidR="00B115A7" w:rsidRPr="00B115A7" w:rsidRDefault="00B115A7" w:rsidP="00B115A7">
                      <w:pPr>
                        <w:rPr>
                          <w:sz w:val="48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B115A7">
                        <w:rPr>
                          <w:sz w:val="48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Cambria"/>
          <w:noProof/>
          <w:color w:val="215868"/>
          <w:kern w:val="28"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21FA53F" wp14:editId="43134EF2">
                <wp:simplePos x="0" y="0"/>
                <wp:positionH relativeFrom="column">
                  <wp:posOffset>2561590</wp:posOffset>
                </wp:positionH>
                <wp:positionV relativeFrom="paragraph">
                  <wp:posOffset>1253490</wp:posOffset>
                </wp:positionV>
                <wp:extent cx="395605" cy="439420"/>
                <wp:effectExtent l="0" t="0" r="0" b="0"/>
                <wp:wrapNone/>
                <wp:docPr id="70" name="Pole tekstow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605" cy="439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15A7" w:rsidRPr="00B115A7" w:rsidRDefault="00B115A7" w:rsidP="00B115A7">
                            <w:pPr>
                              <w:rPr>
                                <w:sz w:val="48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B115A7">
                              <w:rPr>
                                <w:sz w:val="48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70" o:spid="_x0000_s1028" type="#_x0000_t202" style="position:absolute;margin-left:201.7pt;margin-top:98.7pt;width:31.15pt;height:34.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" filled="f" stroked="f" strokeweight=".5pt">
                <v:textbox>
                  <w:txbxContent>
                    <w:p w:rsidR="00B115A7" w:rsidRPr="00B115A7" w:rsidRDefault="00B115A7" w:rsidP="00B115A7">
                      <w:pPr>
                        <w:rPr>
                          <w:sz w:val="48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B115A7">
                        <w:rPr>
                          <w:sz w:val="48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B115A7">
        <w:rPr>
          <w:rFonts w:ascii="Cambria" w:hAnsi="Cambria" w:cs="Cambria"/>
          <w:noProof/>
          <w:color w:val="215868"/>
          <w:kern w:val="28"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6C86F1B" wp14:editId="625B4CCD">
                <wp:simplePos x="0" y="0"/>
                <wp:positionH relativeFrom="column">
                  <wp:posOffset>1554334</wp:posOffset>
                </wp:positionH>
                <wp:positionV relativeFrom="paragraph">
                  <wp:posOffset>3453521</wp:posOffset>
                </wp:positionV>
                <wp:extent cx="2365130" cy="817685"/>
                <wp:effectExtent l="57150" t="19050" r="73660" b="97155"/>
                <wp:wrapNone/>
                <wp:docPr id="72" name="Pole tekstow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5130" cy="81768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115A7" w:rsidRPr="00B115A7" w:rsidRDefault="00B115A7" w:rsidP="00B115A7">
                            <w:pPr>
                              <w:jc w:val="center"/>
                              <w:rPr>
                                <w:sz w:val="9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9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V</w:t>
                            </w:r>
                            <w:r w:rsidRPr="00B115A7">
                              <w:rPr>
                                <w:sz w:val="9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= a</w:t>
                            </w:r>
                            <w:r>
                              <w:rPr>
                                <w:sz w:val="96"/>
                                <w:vertAlign w:val="superscript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72" o:spid="_x0000_s1029" type="#_x0000_t202" style="position:absolute;margin-left:122.4pt;margin-top:271.95pt;width:186.25pt;height:64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B115A7" w:rsidRPr="00B115A7" w:rsidRDefault="00B115A7" w:rsidP="00B115A7">
                      <w:pPr>
                        <w:jc w:val="center"/>
                        <w:rPr>
                          <w:sz w:val="96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96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V</w:t>
                      </w:r>
                      <w:r w:rsidRPr="00B115A7">
                        <w:rPr>
                          <w:sz w:val="96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 = a</w:t>
                      </w:r>
                      <w:r>
                        <w:rPr>
                          <w:sz w:val="96"/>
                          <w:vertAlign w:val="superscript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B115A7">
        <w:rPr>
          <w:rFonts w:ascii="Cambria" w:hAnsi="Cambria" w:cs="Cambria"/>
          <w:noProof/>
          <w:color w:val="215868"/>
          <w:kern w:val="28"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39E4730" wp14:editId="4A1DD9CC">
                <wp:simplePos x="0" y="0"/>
                <wp:positionH relativeFrom="column">
                  <wp:posOffset>1560537</wp:posOffset>
                </wp:positionH>
                <wp:positionV relativeFrom="paragraph">
                  <wp:posOffset>2308078</wp:posOffset>
                </wp:positionV>
                <wp:extent cx="2365130" cy="817685"/>
                <wp:effectExtent l="57150" t="19050" r="73660" b="97155"/>
                <wp:wrapNone/>
                <wp:docPr id="71" name="Pole tekstow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5130" cy="81768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115A7" w:rsidRPr="00B115A7" w:rsidRDefault="00B115A7" w:rsidP="00B115A7">
                            <w:pPr>
                              <w:jc w:val="center"/>
                              <w:rPr>
                                <w:sz w:val="9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B115A7">
                              <w:rPr>
                                <w:sz w:val="9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P = 6a</w:t>
                            </w:r>
                            <w:r w:rsidRPr="00B115A7">
                              <w:rPr>
                                <w:sz w:val="96"/>
                                <w:vertAlign w:val="superscript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71" o:spid="_x0000_s1030" type="#_x0000_t202" style="position:absolute;margin-left:122.9pt;margin-top:181.75pt;width:186.25pt;height:6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B115A7" w:rsidRPr="00B115A7" w:rsidRDefault="00B115A7" w:rsidP="00B115A7">
                      <w:pPr>
                        <w:jc w:val="center"/>
                        <w:rPr>
                          <w:sz w:val="96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B115A7">
                        <w:rPr>
                          <w:sz w:val="96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P = 6a</w:t>
                      </w:r>
                      <w:r w:rsidRPr="00B115A7">
                        <w:rPr>
                          <w:sz w:val="96"/>
                          <w:vertAlign w:val="superscript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161BF" w:rsidRPr="007A6848" w:rsidSect="00A966BE">
      <w:headerReference w:type="default" r:id="rId8"/>
      <w:pgSz w:w="11907" w:h="16839" w:code="9"/>
      <w:pgMar w:top="993" w:right="1237" w:bottom="851" w:left="99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69D" w:rsidRDefault="00E5369D">
      <w:pPr>
        <w:spacing w:after="0" w:line="240" w:lineRule="auto"/>
      </w:pPr>
      <w:r>
        <w:separator/>
      </w:r>
    </w:p>
  </w:endnote>
  <w:endnote w:type="continuationSeparator" w:id="0">
    <w:p w:rsidR="00E5369D" w:rsidRDefault="00E53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69D" w:rsidRDefault="00E5369D">
      <w:pPr>
        <w:spacing w:after="0" w:line="240" w:lineRule="auto"/>
      </w:pPr>
      <w:r>
        <w:separator/>
      </w:r>
    </w:p>
  </w:footnote>
  <w:footnote w:type="continuationSeparator" w:id="0">
    <w:p w:rsidR="00E5369D" w:rsidRDefault="00E53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1BF" w:rsidRDefault="00610B38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6965315</wp:posOffset>
              </wp:positionH>
              <wp:positionV relativeFrom="page">
                <wp:posOffset>2345055</wp:posOffset>
              </wp:positionV>
              <wp:extent cx="409575" cy="6629400"/>
              <wp:effectExtent l="2540" t="1905" r="0" b="0"/>
              <wp:wrapNone/>
              <wp:docPr id="2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6629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161BF" w:rsidRPr="002C4363" w:rsidRDefault="00BE2AE1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FFFFFF"/>
                              <w:sz w:val="24"/>
                              <w:szCs w:val="24"/>
                            </w:rPr>
                            <w:t>Sześcian</w:t>
                          </w:r>
                          <w:r w:rsidR="00E161BF" w:rsidRPr="00450286">
                            <w:rPr>
                              <w:rFonts w:ascii="Times New Roman" w:hAnsi="Times New Roman" w:cs="Times New Roman"/>
                              <w:color w:val="FFFFFF"/>
                              <w:sz w:val="24"/>
                              <w:szCs w:val="24"/>
                            </w:rPr>
                            <w:t>.</w:t>
                          </w:r>
                          <w:r w:rsidR="00E161BF" w:rsidRPr="00450286">
                            <w:rPr>
                              <w:color w:val="FFFFFF"/>
                            </w:rPr>
                            <w:t xml:space="preserve">  </w:t>
                          </w:r>
                          <w:r w:rsidR="00E161BF" w:rsidRPr="005E12F5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E161BF" w:rsidRPr="002C4363" w:rsidRDefault="00E161B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31" type="#_x0000_t202" style="position:absolute;margin-left:548.45pt;margin-top:184.65pt;width:32.25pt;height:522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E161BF" w:rsidRPr="002C4363" w:rsidRDefault="00BE2AE1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rFonts w:ascii="Times New Roman" w:hAnsi="Times New Roman" w:cs="Times New Roman"/>
                        <w:color w:val="FFFFFF"/>
                        <w:sz w:val="24"/>
                        <w:szCs w:val="24"/>
                      </w:rPr>
                      <w:t>Sześcian</w:t>
                    </w:r>
                    <w:r w:rsidR="00E161BF" w:rsidRPr="00450286">
                      <w:rPr>
                        <w:rFonts w:ascii="Times New Roman" w:hAnsi="Times New Roman" w:cs="Times New Roman"/>
                        <w:color w:val="FFFFFF"/>
                        <w:sz w:val="24"/>
                        <w:szCs w:val="24"/>
                      </w:rPr>
                      <w:t>.</w:t>
                    </w:r>
                    <w:r w:rsidR="00E161BF" w:rsidRPr="00450286">
                      <w:rPr>
                        <w:color w:val="FFFFFF"/>
                      </w:rPr>
                      <w:t xml:space="preserve">  </w:t>
                    </w:r>
                    <w:r w:rsidR="00E161BF" w:rsidRPr="005E12F5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III etap edukacyjny</w:t>
                    </w:r>
                  </w:p>
                  <w:p w:rsidR="00E161BF" w:rsidRPr="002C4363" w:rsidRDefault="00E161B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2700" t="9525" r="11430" b="22860"/>
              <wp:wrapNone/>
              <wp:docPr id="1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5D417E"/>
                          </a:gs>
                          <a:gs pos="80000">
                            <a:srgbClr val="7B58A6"/>
                          </a:gs>
                          <a:gs pos="100000">
                            <a:srgbClr val="7B57A8"/>
                          </a:gs>
                        </a:gsLst>
                        <a:lin ang="16200000"/>
                      </a:gradFill>
                      <a:ln w="9525">
                        <a:solidFill>
                          <a:srgbClr val="795D9B"/>
                        </a:solidFill>
                        <a:miter lim="800000"/>
                        <a:headEnd/>
                        <a:tailEnd/>
                      </a:ln>
                      <a:effectLst>
                        <a:outerShdw dist="23000" dir="5400000" rotWithShape="0">
                          <a:srgbClr val="000000">
                            <a:alpha val="34999"/>
                          </a:srgbClr>
                        </a:outerShdw>
                      </a:effectLst>
                    </wps:spPr>
                    <wps:txbx>
                      <w:txbxContent>
                        <w:p w:rsidR="00E161BF" w:rsidRDefault="00E161BF"/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32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" fillcolor="#5d417e" strokecolor="#795d9b">
              <v:fill color2="#7b57a8" rotate="t" angle="180" colors="0 #5d417e;52429f #7b58a6;1 #7b57a8" focus="100%" type="gradient">
                <o:fill v:ext="view" type="gradientUnscaled"/>
              </v:fill>
              <v:shadow on="t" color="black" opacity="22936f" origin=",.5" offset="0,.63889mm"/>
              <v:path arrowok="t"/>
              <v:textbox>
                <w:txbxContent>
                  <w:p w:rsidR="00E161BF" w:rsidRDefault="00E161BF"/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0E9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BB7"/>
    <w:rsid w:val="00060DF6"/>
    <w:rsid w:val="00061311"/>
    <w:rsid w:val="00065FE4"/>
    <w:rsid w:val="00071C70"/>
    <w:rsid w:val="00076A0C"/>
    <w:rsid w:val="00090ACE"/>
    <w:rsid w:val="000971A1"/>
    <w:rsid w:val="000A0867"/>
    <w:rsid w:val="000A2600"/>
    <w:rsid w:val="000C1691"/>
    <w:rsid w:val="000C3545"/>
    <w:rsid w:val="000D10B5"/>
    <w:rsid w:val="000D1D6A"/>
    <w:rsid w:val="000E4DE2"/>
    <w:rsid w:val="000E7550"/>
    <w:rsid w:val="001051BC"/>
    <w:rsid w:val="00106941"/>
    <w:rsid w:val="001160C8"/>
    <w:rsid w:val="00135A05"/>
    <w:rsid w:val="00135A7A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C21F0"/>
    <w:rsid w:val="001D70AB"/>
    <w:rsid w:val="001F0A36"/>
    <w:rsid w:val="00200894"/>
    <w:rsid w:val="002011E6"/>
    <w:rsid w:val="002152B5"/>
    <w:rsid w:val="00216359"/>
    <w:rsid w:val="00217706"/>
    <w:rsid w:val="00231F5F"/>
    <w:rsid w:val="00237873"/>
    <w:rsid w:val="002411EC"/>
    <w:rsid w:val="00241DB3"/>
    <w:rsid w:val="00254E25"/>
    <w:rsid w:val="00267346"/>
    <w:rsid w:val="00272A30"/>
    <w:rsid w:val="00282A47"/>
    <w:rsid w:val="002843F1"/>
    <w:rsid w:val="002957F1"/>
    <w:rsid w:val="002B424A"/>
    <w:rsid w:val="002B65A3"/>
    <w:rsid w:val="002C2BC9"/>
    <w:rsid w:val="002C4363"/>
    <w:rsid w:val="002E4961"/>
    <w:rsid w:val="002E7CAF"/>
    <w:rsid w:val="003012F8"/>
    <w:rsid w:val="00306734"/>
    <w:rsid w:val="00313C00"/>
    <w:rsid w:val="00313C77"/>
    <w:rsid w:val="0031778D"/>
    <w:rsid w:val="00322D94"/>
    <w:rsid w:val="003245E6"/>
    <w:rsid w:val="00335D2A"/>
    <w:rsid w:val="003367CA"/>
    <w:rsid w:val="0034678F"/>
    <w:rsid w:val="0034721F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515A"/>
    <w:rsid w:val="0038580E"/>
    <w:rsid w:val="00386D66"/>
    <w:rsid w:val="00391A6E"/>
    <w:rsid w:val="003B51C4"/>
    <w:rsid w:val="003C2150"/>
    <w:rsid w:val="003C4F7E"/>
    <w:rsid w:val="003C50D3"/>
    <w:rsid w:val="003F08BD"/>
    <w:rsid w:val="003F6AB7"/>
    <w:rsid w:val="00432372"/>
    <w:rsid w:val="0043523E"/>
    <w:rsid w:val="00440514"/>
    <w:rsid w:val="00445235"/>
    <w:rsid w:val="00450286"/>
    <w:rsid w:val="00456B46"/>
    <w:rsid w:val="00483427"/>
    <w:rsid w:val="0048674D"/>
    <w:rsid w:val="00494865"/>
    <w:rsid w:val="00495CF1"/>
    <w:rsid w:val="004D3BBC"/>
    <w:rsid w:val="004E612C"/>
    <w:rsid w:val="004F52E4"/>
    <w:rsid w:val="00505B29"/>
    <w:rsid w:val="00522C56"/>
    <w:rsid w:val="00524E3C"/>
    <w:rsid w:val="00525657"/>
    <w:rsid w:val="00526002"/>
    <w:rsid w:val="00533D49"/>
    <w:rsid w:val="00541E77"/>
    <w:rsid w:val="00567D35"/>
    <w:rsid w:val="00570148"/>
    <w:rsid w:val="00573FD3"/>
    <w:rsid w:val="00575CD5"/>
    <w:rsid w:val="00576739"/>
    <w:rsid w:val="00584F1F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C416C"/>
    <w:rsid w:val="005D1E81"/>
    <w:rsid w:val="005E12F5"/>
    <w:rsid w:val="005E1805"/>
    <w:rsid w:val="005E31C7"/>
    <w:rsid w:val="005E5D03"/>
    <w:rsid w:val="00602A02"/>
    <w:rsid w:val="006055F4"/>
    <w:rsid w:val="00610B38"/>
    <w:rsid w:val="00612CAF"/>
    <w:rsid w:val="006369DA"/>
    <w:rsid w:val="00637734"/>
    <w:rsid w:val="00645147"/>
    <w:rsid w:val="00656333"/>
    <w:rsid w:val="0066326B"/>
    <w:rsid w:val="006646CA"/>
    <w:rsid w:val="00670B64"/>
    <w:rsid w:val="00674085"/>
    <w:rsid w:val="006C3566"/>
    <w:rsid w:val="006D3270"/>
    <w:rsid w:val="006E58A2"/>
    <w:rsid w:val="006E6451"/>
    <w:rsid w:val="006F0410"/>
    <w:rsid w:val="006F45E2"/>
    <w:rsid w:val="006F542C"/>
    <w:rsid w:val="006F7F39"/>
    <w:rsid w:val="0070112E"/>
    <w:rsid w:val="00710464"/>
    <w:rsid w:val="007137D8"/>
    <w:rsid w:val="00721099"/>
    <w:rsid w:val="0072290E"/>
    <w:rsid w:val="00723E7A"/>
    <w:rsid w:val="007404D3"/>
    <w:rsid w:val="00744622"/>
    <w:rsid w:val="007463D2"/>
    <w:rsid w:val="00753D17"/>
    <w:rsid w:val="00780310"/>
    <w:rsid w:val="00784236"/>
    <w:rsid w:val="00786B2F"/>
    <w:rsid w:val="007A1EF6"/>
    <w:rsid w:val="007A5143"/>
    <w:rsid w:val="007A6848"/>
    <w:rsid w:val="007B4978"/>
    <w:rsid w:val="007B551A"/>
    <w:rsid w:val="007D0166"/>
    <w:rsid w:val="007F6E27"/>
    <w:rsid w:val="007F7E19"/>
    <w:rsid w:val="00815B14"/>
    <w:rsid w:val="00822FD0"/>
    <w:rsid w:val="00843353"/>
    <w:rsid w:val="00850ED2"/>
    <w:rsid w:val="0086594A"/>
    <w:rsid w:val="0087262D"/>
    <w:rsid w:val="00875826"/>
    <w:rsid w:val="008814CE"/>
    <w:rsid w:val="00886633"/>
    <w:rsid w:val="008A2553"/>
    <w:rsid w:val="008A7D0B"/>
    <w:rsid w:val="008C3BDB"/>
    <w:rsid w:val="008D3515"/>
    <w:rsid w:val="008D4685"/>
    <w:rsid w:val="008E0E29"/>
    <w:rsid w:val="008E3144"/>
    <w:rsid w:val="008F2AF5"/>
    <w:rsid w:val="008F4C0F"/>
    <w:rsid w:val="008F7EA5"/>
    <w:rsid w:val="00911D3A"/>
    <w:rsid w:val="0092452D"/>
    <w:rsid w:val="00937563"/>
    <w:rsid w:val="00942478"/>
    <w:rsid w:val="009554A9"/>
    <w:rsid w:val="0095731E"/>
    <w:rsid w:val="00961005"/>
    <w:rsid w:val="00965137"/>
    <w:rsid w:val="00967242"/>
    <w:rsid w:val="00986499"/>
    <w:rsid w:val="00995842"/>
    <w:rsid w:val="009A011D"/>
    <w:rsid w:val="009A0611"/>
    <w:rsid w:val="009A3D98"/>
    <w:rsid w:val="009A55CF"/>
    <w:rsid w:val="009A605F"/>
    <w:rsid w:val="009B10EC"/>
    <w:rsid w:val="009B41E8"/>
    <w:rsid w:val="009B5179"/>
    <w:rsid w:val="009B5BE8"/>
    <w:rsid w:val="009C279F"/>
    <w:rsid w:val="009C2C3D"/>
    <w:rsid w:val="009C2EA2"/>
    <w:rsid w:val="009D1405"/>
    <w:rsid w:val="009D7510"/>
    <w:rsid w:val="009E4734"/>
    <w:rsid w:val="009F3172"/>
    <w:rsid w:val="009F608D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966BE"/>
    <w:rsid w:val="00AB20C3"/>
    <w:rsid w:val="00AB5BDA"/>
    <w:rsid w:val="00AB728F"/>
    <w:rsid w:val="00AB791E"/>
    <w:rsid w:val="00AC5703"/>
    <w:rsid w:val="00AD0E2A"/>
    <w:rsid w:val="00AD213D"/>
    <w:rsid w:val="00B115A7"/>
    <w:rsid w:val="00B20264"/>
    <w:rsid w:val="00B20E1A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2AE1"/>
    <w:rsid w:val="00BE37E4"/>
    <w:rsid w:val="00BE75CE"/>
    <w:rsid w:val="00BF5EEC"/>
    <w:rsid w:val="00C123B1"/>
    <w:rsid w:val="00C34D7F"/>
    <w:rsid w:val="00C4260D"/>
    <w:rsid w:val="00C47867"/>
    <w:rsid w:val="00C56F1F"/>
    <w:rsid w:val="00C62EB0"/>
    <w:rsid w:val="00C73231"/>
    <w:rsid w:val="00C73DB8"/>
    <w:rsid w:val="00C75285"/>
    <w:rsid w:val="00C86A10"/>
    <w:rsid w:val="00CA60E8"/>
    <w:rsid w:val="00CC4027"/>
    <w:rsid w:val="00CD4929"/>
    <w:rsid w:val="00CD6123"/>
    <w:rsid w:val="00CE5144"/>
    <w:rsid w:val="00CE577E"/>
    <w:rsid w:val="00D00048"/>
    <w:rsid w:val="00D10DA6"/>
    <w:rsid w:val="00D15D59"/>
    <w:rsid w:val="00D21E13"/>
    <w:rsid w:val="00D237C0"/>
    <w:rsid w:val="00D24FA6"/>
    <w:rsid w:val="00D31626"/>
    <w:rsid w:val="00D32477"/>
    <w:rsid w:val="00D3383F"/>
    <w:rsid w:val="00D36EC9"/>
    <w:rsid w:val="00D457B7"/>
    <w:rsid w:val="00D464CB"/>
    <w:rsid w:val="00D469F5"/>
    <w:rsid w:val="00D51992"/>
    <w:rsid w:val="00D61106"/>
    <w:rsid w:val="00D61385"/>
    <w:rsid w:val="00D623FB"/>
    <w:rsid w:val="00D62D67"/>
    <w:rsid w:val="00D6553D"/>
    <w:rsid w:val="00D75403"/>
    <w:rsid w:val="00D90B1D"/>
    <w:rsid w:val="00D91B3A"/>
    <w:rsid w:val="00DA1DCA"/>
    <w:rsid w:val="00DB718D"/>
    <w:rsid w:val="00DC28F1"/>
    <w:rsid w:val="00DC544E"/>
    <w:rsid w:val="00DD43C8"/>
    <w:rsid w:val="00DF0D08"/>
    <w:rsid w:val="00E04B0E"/>
    <w:rsid w:val="00E108FB"/>
    <w:rsid w:val="00E13D1C"/>
    <w:rsid w:val="00E13F30"/>
    <w:rsid w:val="00E161BF"/>
    <w:rsid w:val="00E17053"/>
    <w:rsid w:val="00E272AE"/>
    <w:rsid w:val="00E27A52"/>
    <w:rsid w:val="00E325C2"/>
    <w:rsid w:val="00E32EC0"/>
    <w:rsid w:val="00E337F2"/>
    <w:rsid w:val="00E456ED"/>
    <w:rsid w:val="00E4620A"/>
    <w:rsid w:val="00E46BF4"/>
    <w:rsid w:val="00E5369D"/>
    <w:rsid w:val="00E6075E"/>
    <w:rsid w:val="00E622C6"/>
    <w:rsid w:val="00E76032"/>
    <w:rsid w:val="00EC015C"/>
    <w:rsid w:val="00EC4C37"/>
    <w:rsid w:val="00EC6BF1"/>
    <w:rsid w:val="00ED65FA"/>
    <w:rsid w:val="00EE2B0C"/>
    <w:rsid w:val="00EF6334"/>
    <w:rsid w:val="00F05808"/>
    <w:rsid w:val="00F13A03"/>
    <w:rsid w:val="00F42F1F"/>
    <w:rsid w:val="00F45D0A"/>
    <w:rsid w:val="00F53D26"/>
    <w:rsid w:val="00F541B2"/>
    <w:rsid w:val="00F6262A"/>
    <w:rsid w:val="00F65363"/>
    <w:rsid w:val="00F65C84"/>
    <w:rsid w:val="00F91367"/>
    <w:rsid w:val="00F93220"/>
    <w:rsid w:val="00FA3D50"/>
    <w:rsid w:val="00FC3E79"/>
    <w:rsid w:val="00FC485E"/>
    <w:rsid w:val="00FE23C4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70148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70148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70148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70148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70148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0148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70148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0148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0148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70148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570148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570148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570148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570148"/>
    <w:rPr>
      <w:rFonts w:ascii="Cambria" w:hAnsi="Cambria" w:cs="Cambria"/>
      <w:color w:val="000000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570148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570148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basedOn w:val="Domylnaczcionkaakapitu"/>
    <w:uiPriority w:val="99"/>
    <w:qFormat/>
    <w:rsid w:val="00570148"/>
    <w:rPr>
      <w:b/>
      <w:bCs/>
    </w:rPr>
  </w:style>
  <w:style w:type="character" w:styleId="Uwydatnienie">
    <w:name w:val="Emphasis"/>
    <w:basedOn w:val="Domylnaczcionkaakapitu"/>
    <w:uiPriority w:val="99"/>
    <w:qFormat/>
    <w:rsid w:val="00570148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570148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570148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570148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570148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570148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570148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basedOn w:val="Domylnaczcionkaakapitu"/>
    <w:link w:val="Cytat"/>
    <w:uiPriority w:val="99"/>
    <w:rsid w:val="00570148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570148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99"/>
    <w:rsid w:val="00570148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570148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70148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70148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70148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0148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570148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570148"/>
    <w:rPr>
      <w:rFonts w:cs="Calibri"/>
      <w:sz w:val="20"/>
      <w:szCs w:val="20"/>
    </w:rPr>
  </w:style>
  <w:style w:type="paragraph" w:styleId="Tekstblokowy">
    <w:name w:val="Block Text"/>
    <w:aliases w:val="Cytat blokowy"/>
    <w:basedOn w:val="Normalny"/>
    <w:uiPriority w:val="99"/>
    <w:rsid w:val="00570148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570148"/>
    <w:pPr>
      <w:numPr>
        <w:numId w:val="1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570148"/>
    <w:pPr>
      <w:numPr>
        <w:numId w:val="2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570148"/>
    <w:pPr>
      <w:numPr>
        <w:numId w:val="3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570148"/>
    <w:pPr>
      <w:numPr>
        <w:numId w:val="4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570148"/>
    <w:pPr>
      <w:numPr>
        <w:numId w:val="5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basedOn w:val="Domylnaczcionkaakapitu"/>
    <w:uiPriority w:val="99"/>
    <w:semiHidden/>
    <w:rsid w:val="00570148"/>
    <w:rPr>
      <w:color w:val="000000"/>
      <w:u w:val="single"/>
    </w:rPr>
  </w:style>
  <w:style w:type="character" w:styleId="Tytuksiki">
    <w:name w:val="Book Title"/>
    <w:basedOn w:val="Domylnaczcionkaakapitu"/>
    <w:uiPriority w:val="99"/>
    <w:qFormat/>
    <w:rsid w:val="00570148"/>
    <w:rPr>
      <w:b/>
      <w:bCs/>
      <w:smallCaps/>
      <w:spacing w:val="10"/>
    </w:rPr>
  </w:style>
  <w:style w:type="character" w:styleId="Wyrnienieintensywne">
    <w:name w:val="Intense Emphasis"/>
    <w:basedOn w:val="Domylnaczcionkaakapitu"/>
    <w:uiPriority w:val="99"/>
    <w:qFormat/>
    <w:rsid w:val="00570148"/>
    <w:rPr>
      <w:b/>
      <w:bCs/>
      <w:i/>
      <w:iCs/>
      <w:color w:val="000000"/>
    </w:rPr>
  </w:style>
  <w:style w:type="character" w:styleId="Odwoanieintensywne">
    <w:name w:val="Intense Reference"/>
    <w:basedOn w:val="Domylnaczcionkaakapitu"/>
    <w:uiPriority w:val="99"/>
    <w:qFormat/>
    <w:rsid w:val="00570148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basedOn w:val="Domylnaczcionkaakapitu"/>
    <w:uiPriority w:val="99"/>
    <w:qFormat/>
    <w:rsid w:val="00570148"/>
    <w:rPr>
      <w:i/>
      <w:iCs/>
      <w:color w:val="000000"/>
    </w:rPr>
  </w:style>
  <w:style w:type="character" w:styleId="Odwoaniedelikatne">
    <w:name w:val="Subtle Reference"/>
    <w:basedOn w:val="Domylnaczcionkaakapitu"/>
    <w:uiPriority w:val="99"/>
    <w:qFormat/>
    <w:rsid w:val="00570148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570148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570148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570148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570148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570148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570148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basedOn w:val="Domylnaczcionkaakapitu"/>
    <w:link w:val="Data"/>
    <w:uiPriority w:val="99"/>
    <w:semiHidden/>
    <w:rsid w:val="00570148"/>
    <w:rPr>
      <w:color w:val="000000"/>
      <w:sz w:val="20"/>
      <w:szCs w:val="20"/>
    </w:rPr>
  </w:style>
  <w:style w:type="character" w:styleId="Tekstzastpczy">
    <w:name w:val="Placeholder Text"/>
    <w:basedOn w:val="Domylnaczcionkaakapitu"/>
    <w:uiPriority w:val="99"/>
    <w:rsid w:val="00570148"/>
    <w:rPr>
      <w:color w:val="808080"/>
    </w:rPr>
  </w:style>
  <w:style w:type="paragraph" w:styleId="Podpis">
    <w:name w:val="Signature"/>
    <w:basedOn w:val="Normalny"/>
    <w:link w:val="PodpisZnak"/>
    <w:uiPriority w:val="99"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570148"/>
    <w:rPr>
      <w:color w:val="000000"/>
      <w:sz w:val="20"/>
      <w:szCs w:val="20"/>
    </w:rPr>
  </w:style>
  <w:style w:type="table" w:customStyle="1" w:styleId="Styl6">
    <w:name w:val="Styl 6"/>
    <w:uiPriority w:val="99"/>
    <w:rsid w:val="00570148"/>
    <w:rPr>
      <w:rFonts w:eastAsia="Times New Roman" w:cs="Calibri"/>
      <w:color w:val="000000"/>
      <w:sz w:val="20"/>
      <w:szCs w:val="2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570148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570148"/>
  </w:style>
  <w:style w:type="paragraph" w:styleId="Akapitzlist">
    <w:name w:val="List Paragraph"/>
    <w:basedOn w:val="Normalny"/>
    <w:uiPriority w:val="99"/>
    <w:qFormat/>
    <w:rsid w:val="00570148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570148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570148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570148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70148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70148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70148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70148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70148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0148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70148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0148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0148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70148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570148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570148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570148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570148"/>
    <w:rPr>
      <w:rFonts w:ascii="Cambria" w:hAnsi="Cambria" w:cs="Cambria"/>
      <w:color w:val="000000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570148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570148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basedOn w:val="Domylnaczcionkaakapitu"/>
    <w:uiPriority w:val="99"/>
    <w:qFormat/>
    <w:rsid w:val="00570148"/>
    <w:rPr>
      <w:b/>
      <w:bCs/>
    </w:rPr>
  </w:style>
  <w:style w:type="character" w:styleId="Uwydatnienie">
    <w:name w:val="Emphasis"/>
    <w:basedOn w:val="Domylnaczcionkaakapitu"/>
    <w:uiPriority w:val="99"/>
    <w:qFormat/>
    <w:rsid w:val="00570148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570148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570148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570148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570148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570148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570148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basedOn w:val="Domylnaczcionkaakapitu"/>
    <w:link w:val="Cytat"/>
    <w:uiPriority w:val="99"/>
    <w:rsid w:val="00570148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570148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99"/>
    <w:rsid w:val="00570148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570148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70148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70148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70148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0148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570148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570148"/>
    <w:rPr>
      <w:rFonts w:cs="Calibri"/>
      <w:sz w:val="20"/>
      <w:szCs w:val="20"/>
    </w:rPr>
  </w:style>
  <w:style w:type="paragraph" w:styleId="Tekstblokowy">
    <w:name w:val="Block Text"/>
    <w:aliases w:val="Cytat blokowy"/>
    <w:basedOn w:val="Normalny"/>
    <w:uiPriority w:val="99"/>
    <w:rsid w:val="00570148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570148"/>
    <w:pPr>
      <w:numPr>
        <w:numId w:val="1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570148"/>
    <w:pPr>
      <w:numPr>
        <w:numId w:val="2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570148"/>
    <w:pPr>
      <w:numPr>
        <w:numId w:val="3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570148"/>
    <w:pPr>
      <w:numPr>
        <w:numId w:val="4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570148"/>
    <w:pPr>
      <w:numPr>
        <w:numId w:val="5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basedOn w:val="Domylnaczcionkaakapitu"/>
    <w:uiPriority w:val="99"/>
    <w:semiHidden/>
    <w:rsid w:val="00570148"/>
    <w:rPr>
      <w:color w:val="000000"/>
      <w:u w:val="single"/>
    </w:rPr>
  </w:style>
  <w:style w:type="character" w:styleId="Tytuksiki">
    <w:name w:val="Book Title"/>
    <w:basedOn w:val="Domylnaczcionkaakapitu"/>
    <w:uiPriority w:val="99"/>
    <w:qFormat/>
    <w:rsid w:val="00570148"/>
    <w:rPr>
      <w:b/>
      <w:bCs/>
      <w:smallCaps/>
      <w:spacing w:val="10"/>
    </w:rPr>
  </w:style>
  <w:style w:type="character" w:styleId="Wyrnienieintensywne">
    <w:name w:val="Intense Emphasis"/>
    <w:basedOn w:val="Domylnaczcionkaakapitu"/>
    <w:uiPriority w:val="99"/>
    <w:qFormat/>
    <w:rsid w:val="00570148"/>
    <w:rPr>
      <w:b/>
      <w:bCs/>
      <w:i/>
      <w:iCs/>
      <w:color w:val="000000"/>
    </w:rPr>
  </w:style>
  <w:style w:type="character" w:styleId="Odwoanieintensywne">
    <w:name w:val="Intense Reference"/>
    <w:basedOn w:val="Domylnaczcionkaakapitu"/>
    <w:uiPriority w:val="99"/>
    <w:qFormat/>
    <w:rsid w:val="00570148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basedOn w:val="Domylnaczcionkaakapitu"/>
    <w:uiPriority w:val="99"/>
    <w:qFormat/>
    <w:rsid w:val="00570148"/>
    <w:rPr>
      <w:i/>
      <w:iCs/>
      <w:color w:val="000000"/>
    </w:rPr>
  </w:style>
  <w:style w:type="character" w:styleId="Odwoaniedelikatne">
    <w:name w:val="Subtle Reference"/>
    <w:basedOn w:val="Domylnaczcionkaakapitu"/>
    <w:uiPriority w:val="99"/>
    <w:qFormat/>
    <w:rsid w:val="00570148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570148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570148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570148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570148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570148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570148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basedOn w:val="Domylnaczcionkaakapitu"/>
    <w:link w:val="Data"/>
    <w:uiPriority w:val="99"/>
    <w:semiHidden/>
    <w:rsid w:val="00570148"/>
    <w:rPr>
      <w:color w:val="000000"/>
      <w:sz w:val="20"/>
      <w:szCs w:val="20"/>
    </w:rPr>
  </w:style>
  <w:style w:type="character" w:styleId="Tekstzastpczy">
    <w:name w:val="Placeholder Text"/>
    <w:basedOn w:val="Domylnaczcionkaakapitu"/>
    <w:uiPriority w:val="99"/>
    <w:rsid w:val="00570148"/>
    <w:rPr>
      <w:color w:val="808080"/>
    </w:rPr>
  </w:style>
  <w:style w:type="paragraph" w:styleId="Podpis">
    <w:name w:val="Signature"/>
    <w:basedOn w:val="Normalny"/>
    <w:link w:val="PodpisZnak"/>
    <w:uiPriority w:val="99"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570148"/>
    <w:rPr>
      <w:color w:val="000000"/>
      <w:sz w:val="20"/>
      <w:szCs w:val="20"/>
    </w:rPr>
  </w:style>
  <w:style w:type="table" w:customStyle="1" w:styleId="Styl6">
    <w:name w:val="Styl 6"/>
    <w:uiPriority w:val="99"/>
    <w:rsid w:val="00570148"/>
    <w:rPr>
      <w:rFonts w:eastAsia="Times New Roman" w:cs="Calibri"/>
      <w:color w:val="000000"/>
      <w:sz w:val="20"/>
      <w:szCs w:val="2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570148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570148"/>
  </w:style>
  <w:style w:type="paragraph" w:styleId="Akapitzlist">
    <w:name w:val="List Paragraph"/>
    <w:basedOn w:val="Normalny"/>
    <w:uiPriority w:val="99"/>
    <w:qFormat/>
    <w:rsid w:val="00570148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570148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570148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570148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756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7563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UDT</Company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Graniastosłup</dc:subject>
  <dc:creator>Ania</dc:creator>
  <cp:keywords>Odcinki, przekątna ściany, przekątna graniastosłupa</cp:keywords>
  <cp:lastModifiedBy>Ania</cp:lastModifiedBy>
  <cp:revision>6</cp:revision>
  <cp:lastPrinted>2013-08-25T16:44:00Z</cp:lastPrinted>
  <dcterms:created xsi:type="dcterms:W3CDTF">2013-08-25T16:36:00Z</dcterms:created>
  <dcterms:modified xsi:type="dcterms:W3CDTF">2013-08-25T16:45:00Z</dcterms:modified>
</cp:coreProperties>
</file>